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F282D69" w14:textId="77777777" w:rsidR="00CA463D" w:rsidRPr="00C8784B" w:rsidRDefault="00CA463D" w:rsidP="00B03B06">
      <w:pPr>
        <w:rPr>
          <w:rFonts w:ascii="ＭＳ Ｐ明朝" w:eastAsia="ＭＳ Ｐ明朝" w:hAnsi="ＭＳ Ｐ明朝"/>
          <w:sz w:val="32"/>
        </w:rPr>
      </w:pPr>
      <w:r>
        <w:rPr>
          <w:rFonts w:ascii="ＭＳ Ｐ明朝" w:eastAsia="ＭＳ Ｐ明朝" w:hAnsi="ＭＳ Ｐ明朝" w:hint="eastAsia"/>
        </w:rPr>
        <w:t>様式第２</w:t>
      </w:r>
      <w:r w:rsidRPr="00C8784B">
        <w:rPr>
          <w:rFonts w:ascii="ＭＳ Ｐ明朝" w:eastAsia="ＭＳ Ｐ明朝" w:hAnsi="ＭＳ Ｐ明朝" w:hint="eastAsia"/>
        </w:rPr>
        <w:t>号</w:t>
      </w:r>
    </w:p>
    <w:p w14:paraId="3362F4C1" w14:textId="77777777" w:rsidR="00CA463D" w:rsidRPr="00C8784B" w:rsidRDefault="00CA463D" w:rsidP="00CA463D">
      <w:pPr>
        <w:pStyle w:val="af6"/>
        <w:ind w:left="0"/>
        <w:rPr>
          <w:rFonts w:ascii="ＭＳ Ｐ明朝" w:eastAsia="ＭＳ Ｐ明朝" w:hAnsi="ＭＳ Ｐ明朝"/>
        </w:rPr>
      </w:pPr>
    </w:p>
    <w:p w14:paraId="76546142" w14:textId="77777777" w:rsidR="00CA463D" w:rsidRPr="00C8784B" w:rsidRDefault="00CA463D" w:rsidP="00CA463D">
      <w:pPr>
        <w:pStyle w:val="af6"/>
        <w:ind w:left="4320" w:right="3960"/>
        <w:jc w:val="distribute"/>
        <w:rPr>
          <w:rFonts w:ascii="ＭＳ Ｐ明朝" w:eastAsia="ＭＳ Ｐ明朝" w:hAnsi="ＭＳ Ｐ明朝"/>
        </w:rPr>
      </w:pPr>
      <w:r w:rsidRPr="00C8784B">
        <w:rPr>
          <w:rFonts w:ascii="ＭＳ Ｐ明朝" w:eastAsia="ＭＳ Ｐ明朝" w:hAnsi="ＭＳ Ｐ明朝" w:hint="eastAsia"/>
        </w:rPr>
        <w:t>質疑書</w:t>
      </w:r>
    </w:p>
    <w:p w14:paraId="1E241651" w14:textId="77777777" w:rsidR="00CA463D" w:rsidRPr="00C8784B" w:rsidRDefault="00CA463D" w:rsidP="00CA463D">
      <w:pPr>
        <w:pStyle w:val="af6"/>
        <w:ind w:left="0" w:right="3060"/>
        <w:rPr>
          <w:rFonts w:ascii="ＭＳ Ｐ明朝" w:eastAsia="ＭＳ Ｐ明朝" w:hAnsi="ＭＳ Ｐ明朝"/>
        </w:rPr>
      </w:pPr>
    </w:p>
    <w:p w14:paraId="6978E648" w14:textId="77777777" w:rsidR="00CA463D" w:rsidRPr="00C8784B" w:rsidRDefault="00CA463D" w:rsidP="00CA463D">
      <w:pPr>
        <w:pStyle w:val="af6"/>
        <w:ind w:left="0" w:right="3060"/>
        <w:rPr>
          <w:rFonts w:ascii="ＭＳ Ｐ明朝" w:eastAsia="ＭＳ Ｐ明朝" w:hAnsi="ＭＳ Ｐ明朝"/>
        </w:rPr>
      </w:pPr>
    </w:p>
    <w:p w14:paraId="5E275596" w14:textId="0E3322C1" w:rsidR="00CA463D" w:rsidRPr="00BD68A0" w:rsidRDefault="00CA463D" w:rsidP="00CA463D">
      <w:pPr>
        <w:pStyle w:val="af8"/>
        <w:tabs>
          <w:tab w:val="left" w:pos="13970"/>
          <w:tab w:val="left" w:pos="14040"/>
        </w:tabs>
        <w:ind w:left="0" w:right="65"/>
        <w:jc w:val="center"/>
        <w:rPr>
          <w:rFonts w:ascii="ＭＳ Ｐ明朝" w:eastAsia="ＭＳ Ｐ明朝" w:hAnsi="ＭＳ Ｐ明朝"/>
          <w:b/>
          <w:sz w:val="28"/>
          <w:szCs w:val="28"/>
          <w:u w:val="single"/>
        </w:rPr>
      </w:pPr>
      <w:r w:rsidRPr="00BD68A0">
        <w:rPr>
          <w:rFonts w:ascii="ＭＳ Ｐ明朝" w:eastAsia="ＭＳ Ｐ明朝" w:hAnsi="ＭＳ Ｐ明朝" w:hint="eastAsia"/>
          <w:b/>
          <w:sz w:val="28"/>
          <w:szCs w:val="28"/>
          <w:u w:val="single"/>
        </w:rPr>
        <w:t xml:space="preserve">件　名　　</w:t>
      </w:r>
      <w:r w:rsidR="00687F00" w:rsidRPr="00687F00">
        <w:rPr>
          <w:rFonts w:ascii="ＭＳ Ｐ明朝" w:eastAsia="ＭＳ Ｐ明朝" w:hAnsi="ＭＳ Ｐ明朝" w:hint="eastAsia"/>
          <w:b/>
          <w:sz w:val="28"/>
          <w:szCs w:val="28"/>
          <w:u w:val="single"/>
        </w:rPr>
        <w:t>令和８年度請求支払帳票等印刷業務委託契約</w:t>
      </w:r>
      <w:bookmarkStart w:id="0" w:name="_GoBack"/>
      <w:bookmarkEnd w:id="0"/>
    </w:p>
    <w:p w14:paraId="260B37E1" w14:textId="77777777" w:rsidR="00CA463D" w:rsidRPr="00C8784B" w:rsidRDefault="00CA463D" w:rsidP="00CA463D">
      <w:pPr>
        <w:pStyle w:val="af6"/>
        <w:ind w:left="0"/>
        <w:rPr>
          <w:rFonts w:ascii="ＭＳ Ｐ明朝" w:eastAsia="ＭＳ Ｐ明朝" w:hAnsi="ＭＳ Ｐ明朝"/>
        </w:rPr>
      </w:pPr>
    </w:p>
    <w:tbl>
      <w:tblPr>
        <w:tblW w:w="0" w:type="auto"/>
        <w:tblInd w:w="7299" w:type="dxa"/>
        <w:tblLayout w:type="fixed"/>
        <w:tblCellMar>
          <w:left w:w="99" w:type="dxa"/>
          <w:right w:w="99" w:type="dxa"/>
        </w:tblCellMar>
        <w:tblLook w:val="0000" w:firstRow="0" w:lastRow="0" w:firstColumn="0" w:lastColumn="0" w:noHBand="0" w:noVBand="0"/>
      </w:tblPr>
      <w:tblGrid>
        <w:gridCol w:w="1980"/>
        <w:gridCol w:w="5400"/>
      </w:tblGrid>
      <w:tr w:rsidR="00CA463D" w:rsidRPr="00C8784B" w14:paraId="37415528" w14:textId="77777777" w:rsidTr="0051559A">
        <w:trPr>
          <w:cantSplit/>
        </w:trPr>
        <w:tc>
          <w:tcPr>
            <w:tcW w:w="1980" w:type="dxa"/>
            <w:tcBorders>
              <w:bottom w:val="dotted" w:sz="6" w:space="0" w:color="auto"/>
              <w:right w:val="nil"/>
            </w:tcBorders>
          </w:tcPr>
          <w:p w14:paraId="176B8B28"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5400" w:type="dxa"/>
            <w:tcBorders>
              <w:left w:val="nil"/>
              <w:bottom w:val="dotted" w:sz="6" w:space="0" w:color="auto"/>
              <w:right w:val="nil"/>
            </w:tcBorders>
          </w:tcPr>
          <w:p w14:paraId="13C63DE6" w14:textId="77777777" w:rsidR="00CA463D" w:rsidRPr="00C8784B" w:rsidRDefault="00CA463D" w:rsidP="0051559A">
            <w:pPr>
              <w:pStyle w:val="af7"/>
              <w:spacing w:before="160" w:after="160"/>
              <w:ind w:left="0" w:firstLine="0"/>
              <w:rPr>
                <w:rFonts w:ascii="ＭＳ Ｐ明朝" w:eastAsia="ＭＳ Ｐ明朝" w:hAnsi="ＭＳ Ｐ明朝"/>
                <w:sz w:val="24"/>
              </w:rPr>
            </w:pPr>
          </w:p>
        </w:tc>
      </w:tr>
      <w:tr w:rsidR="00CA463D" w:rsidRPr="00C8784B" w14:paraId="482AD2CC" w14:textId="77777777" w:rsidTr="0051559A">
        <w:trPr>
          <w:cantSplit/>
        </w:trPr>
        <w:tc>
          <w:tcPr>
            <w:tcW w:w="1980" w:type="dxa"/>
            <w:tcBorders>
              <w:top w:val="dotted" w:sz="6" w:space="0" w:color="auto"/>
              <w:bottom w:val="dotted" w:sz="6" w:space="0" w:color="auto"/>
              <w:right w:val="nil"/>
            </w:tcBorders>
          </w:tcPr>
          <w:p w14:paraId="606CA6A3"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5400" w:type="dxa"/>
            <w:tcBorders>
              <w:top w:val="dotted" w:sz="6" w:space="0" w:color="auto"/>
              <w:left w:val="nil"/>
              <w:bottom w:val="dotted" w:sz="6" w:space="0" w:color="auto"/>
              <w:right w:val="nil"/>
            </w:tcBorders>
          </w:tcPr>
          <w:p w14:paraId="4341A384" w14:textId="77777777" w:rsidR="00CA463D" w:rsidRPr="00C8784B" w:rsidRDefault="00CA463D" w:rsidP="0051559A">
            <w:pPr>
              <w:pStyle w:val="af7"/>
              <w:spacing w:before="160" w:after="160"/>
              <w:ind w:left="0" w:firstLine="0"/>
              <w:rPr>
                <w:rFonts w:ascii="ＭＳ Ｐ明朝" w:eastAsia="ＭＳ Ｐ明朝" w:hAnsi="ＭＳ Ｐ明朝"/>
                <w:sz w:val="24"/>
              </w:rPr>
            </w:pPr>
          </w:p>
        </w:tc>
      </w:tr>
      <w:tr w:rsidR="00CA463D" w:rsidRPr="00C8784B" w14:paraId="63D9FF58" w14:textId="77777777" w:rsidTr="0051559A">
        <w:trPr>
          <w:cantSplit/>
        </w:trPr>
        <w:tc>
          <w:tcPr>
            <w:tcW w:w="1980" w:type="dxa"/>
            <w:tcBorders>
              <w:top w:val="dotted" w:sz="6" w:space="0" w:color="auto"/>
              <w:bottom w:val="dotted" w:sz="6" w:space="0" w:color="auto"/>
              <w:right w:val="nil"/>
            </w:tcBorders>
          </w:tcPr>
          <w:p w14:paraId="2DE5BFC4"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代表者名</w:t>
            </w:r>
          </w:p>
        </w:tc>
        <w:tc>
          <w:tcPr>
            <w:tcW w:w="5400" w:type="dxa"/>
            <w:tcBorders>
              <w:top w:val="dotted" w:sz="6" w:space="0" w:color="auto"/>
              <w:left w:val="nil"/>
              <w:bottom w:val="dotted" w:sz="6" w:space="0" w:color="auto"/>
              <w:right w:val="nil"/>
            </w:tcBorders>
          </w:tcPr>
          <w:p w14:paraId="61FA8C01" w14:textId="77777777" w:rsidR="00CA463D" w:rsidRPr="00C8784B" w:rsidRDefault="00CA463D" w:rsidP="0051559A">
            <w:pPr>
              <w:pStyle w:val="af7"/>
              <w:spacing w:before="160" w:after="160"/>
              <w:ind w:left="0" w:right="441" w:firstLine="0"/>
              <w:jc w:val="right"/>
              <w:rPr>
                <w:rFonts w:ascii="ＭＳ Ｐ明朝" w:eastAsia="ＭＳ Ｐ明朝" w:hAnsi="ＭＳ Ｐ明朝"/>
                <w:sz w:val="24"/>
              </w:rPr>
            </w:pPr>
            <w:r w:rsidRPr="00C8784B">
              <w:rPr>
                <w:rFonts w:ascii="ＭＳ Ｐ明朝" w:eastAsia="ＭＳ Ｐ明朝" w:hAnsi="ＭＳ Ｐ明朝" w:hint="eastAsia"/>
                <w:sz w:val="24"/>
              </w:rPr>
              <w:t>印</w:t>
            </w:r>
          </w:p>
        </w:tc>
      </w:tr>
    </w:tbl>
    <w:p w14:paraId="3D25ABE9" w14:textId="77777777" w:rsidR="00CA463D" w:rsidRPr="00C8784B" w:rsidRDefault="00CA463D" w:rsidP="00CA463D">
      <w:pPr>
        <w:pStyle w:val="af6"/>
        <w:spacing w:before="160" w:after="160" w:line="240" w:lineRule="auto"/>
        <w:ind w:left="7020" w:right="1800"/>
        <w:rPr>
          <w:rFonts w:ascii="ＭＳ Ｐ明朝" w:eastAsia="ＭＳ Ｐ明朝" w:hAnsi="ＭＳ Ｐ明朝"/>
          <w:sz w:val="24"/>
        </w:rPr>
      </w:pPr>
      <w:r w:rsidRPr="00C8784B">
        <w:rPr>
          <w:rFonts w:ascii="ＭＳ Ｐ明朝" w:eastAsia="ＭＳ Ｐ明朝" w:hAnsi="ＭＳ Ｐ明朝" w:hint="eastAsia"/>
          <w:sz w:val="24"/>
        </w:rPr>
        <w:t>質疑に対する問い合わせ及び回答先</w:t>
      </w:r>
    </w:p>
    <w:tbl>
      <w:tblPr>
        <w:tblW w:w="0" w:type="auto"/>
        <w:tblInd w:w="7299" w:type="dxa"/>
        <w:tblLayout w:type="fixed"/>
        <w:tblCellMar>
          <w:left w:w="99" w:type="dxa"/>
          <w:right w:w="99" w:type="dxa"/>
        </w:tblCellMar>
        <w:tblLook w:val="0000" w:firstRow="0" w:lastRow="0" w:firstColumn="0" w:lastColumn="0" w:noHBand="0" w:noVBand="0"/>
      </w:tblPr>
      <w:tblGrid>
        <w:gridCol w:w="1980"/>
        <w:gridCol w:w="5400"/>
      </w:tblGrid>
      <w:tr w:rsidR="00CA463D" w:rsidRPr="00C8784B" w14:paraId="71F49135" w14:textId="77777777" w:rsidTr="0051559A">
        <w:trPr>
          <w:cantSplit/>
        </w:trPr>
        <w:tc>
          <w:tcPr>
            <w:tcW w:w="1980" w:type="dxa"/>
            <w:tcBorders>
              <w:bottom w:val="dotted" w:sz="6" w:space="0" w:color="auto"/>
              <w:right w:val="nil"/>
            </w:tcBorders>
          </w:tcPr>
          <w:p w14:paraId="6940D46C"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担当部署</w:t>
            </w:r>
          </w:p>
        </w:tc>
        <w:tc>
          <w:tcPr>
            <w:tcW w:w="5400" w:type="dxa"/>
            <w:tcBorders>
              <w:left w:val="nil"/>
              <w:bottom w:val="dotted" w:sz="6" w:space="0" w:color="auto"/>
              <w:right w:val="nil"/>
            </w:tcBorders>
          </w:tcPr>
          <w:p w14:paraId="772217B6" w14:textId="77777777" w:rsidR="00CA463D" w:rsidRPr="00C8784B" w:rsidRDefault="00CA463D" w:rsidP="0051559A">
            <w:pPr>
              <w:pStyle w:val="af7"/>
              <w:spacing w:before="160" w:after="160"/>
              <w:ind w:left="0" w:firstLine="0"/>
              <w:rPr>
                <w:rFonts w:ascii="ＭＳ Ｐ明朝" w:eastAsia="ＭＳ Ｐ明朝" w:hAnsi="ＭＳ Ｐ明朝"/>
                <w:sz w:val="24"/>
              </w:rPr>
            </w:pPr>
          </w:p>
        </w:tc>
      </w:tr>
      <w:tr w:rsidR="00CA463D" w:rsidRPr="00C8784B" w14:paraId="377DF67A" w14:textId="77777777" w:rsidTr="0051559A">
        <w:trPr>
          <w:cantSplit/>
        </w:trPr>
        <w:tc>
          <w:tcPr>
            <w:tcW w:w="1980" w:type="dxa"/>
            <w:tcBorders>
              <w:top w:val="dotted" w:sz="6" w:space="0" w:color="auto"/>
              <w:bottom w:val="dotted" w:sz="6" w:space="0" w:color="auto"/>
              <w:right w:val="nil"/>
            </w:tcBorders>
          </w:tcPr>
          <w:p w14:paraId="4E739444"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担当者名</w:t>
            </w:r>
          </w:p>
        </w:tc>
        <w:tc>
          <w:tcPr>
            <w:tcW w:w="5400" w:type="dxa"/>
            <w:tcBorders>
              <w:top w:val="dotted" w:sz="6" w:space="0" w:color="auto"/>
              <w:left w:val="nil"/>
              <w:bottom w:val="dotted" w:sz="6" w:space="0" w:color="auto"/>
              <w:right w:val="nil"/>
            </w:tcBorders>
          </w:tcPr>
          <w:p w14:paraId="430BD1D7" w14:textId="77777777" w:rsidR="00CA463D" w:rsidRPr="00C8784B" w:rsidRDefault="00CA463D" w:rsidP="0051559A">
            <w:pPr>
              <w:pStyle w:val="af7"/>
              <w:spacing w:before="160" w:after="160"/>
              <w:ind w:left="0" w:firstLine="0"/>
              <w:rPr>
                <w:rFonts w:ascii="ＭＳ Ｐ明朝" w:eastAsia="ＭＳ Ｐ明朝" w:hAnsi="ＭＳ Ｐ明朝"/>
                <w:sz w:val="24"/>
              </w:rPr>
            </w:pPr>
          </w:p>
        </w:tc>
      </w:tr>
      <w:tr w:rsidR="00CA463D" w:rsidRPr="00C8784B" w14:paraId="5F96DF6A" w14:textId="77777777" w:rsidTr="0051559A">
        <w:trPr>
          <w:cantSplit/>
        </w:trPr>
        <w:tc>
          <w:tcPr>
            <w:tcW w:w="1980" w:type="dxa"/>
            <w:tcBorders>
              <w:top w:val="dotted" w:sz="6" w:space="0" w:color="auto"/>
              <w:bottom w:val="dotted" w:sz="6" w:space="0" w:color="auto"/>
              <w:right w:val="nil"/>
            </w:tcBorders>
          </w:tcPr>
          <w:p w14:paraId="76658A32"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電話</w:t>
            </w:r>
          </w:p>
        </w:tc>
        <w:tc>
          <w:tcPr>
            <w:tcW w:w="5400" w:type="dxa"/>
            <w:tcBorders>
              <w:top w:val="dotted" w:sz="6" w:space="0" w:color="auto"/>
              <w:left w:val="nil"/>
              <w:bottom w:val="dotted" w:sz="6" w:space="0" w:color="auto"/>
              <w:right w:val="nil"/>
            </w:tcBorders>
          </w:tcPr>
          <w:p w14:paraId="3073A53D" w14:textId="77777777" w:rsidR="00CA463D" w:rsidRPr="00C8784B" w:rsidRDefault="00CA463D" w:rsidP="0051559A">
            <w:pPr>
              <w:pStyle w:val="af7"/>
              <w:spacing w:before="160" w:after="160"/>
              <w:ind w:left="0" w:right="1056" w:firstLine="0"/>
              <w:jc w:val="right"/>
              <w:rPr>
                <w:rFonts w:ascii="ＭＳ Ｐ明朝" w:eastAsia="ＭＳ Ｐ明朝" w:hAnsi="ＭＳ Ｐ明朝"/>
                <w:sz w:val="24"/>
              </w:rPr>
            </w:pPr>
          </w:p>
        </w:tc>
      </w:tr>
      <w:tr w:rsidR="00CA463D" w:rsidRPr="00C8784B" w14:paraId="6DD6BC6C" w14:textId="77777777" w:rsidTr="0051559A">
        <w:trPr>
          <w:cantSplit/>
        </w:trPr>
        <w:tc>
          <w:tcPr>
            <w:tcW w:w="1980" w:type="dxa"/>
            <w:tcBorders>
              <w:top w:val="dotted" w:sz="6" w:space="0" w:color="auto"/>
              <w:bottom w:val="dotted" w:sz="6" w:space="0" w:color="auto"/>
              <w:right w:val="nil"/>
            </w:tcBorders>
          </w:tcPr>
          <w:p w14:paraId="3A05BF93"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ＦＡＸ</w:t>
            </w:r>
          </w:p>
        </w:tc>
        <w:tc>
          <w:tcPr>
            <w:tcW w:w="5400" w:type="dxa"/>
            <w:tcBorders>
              <w:top w:val="dotted" w:sz="6" w:space="0" w:color="auto"/>
              <w:left w:val="nil"/>
              <w:bottom w:val="dotted" w:sz="6" w:space="0" w:color="auto"/>
              <w:right w:val="nil"/>
            </w:tcBorders>
          </w:tcPr>
          <w:p w14:paraId="09932A9F" w14:textId="77777777" w:rsidR="00CA463D" w:rsidRPr="00C8784B" w:rsidRDefault="00CA463D" w:rsidP="0051559A">
            <w:pPr>
              <w:pStyle w:val="af7"/>
              <w:spacing w:before="160" w:after="160"/>
              <w:ind w:left="0" w:right="1056" w:firstLine="0"/>
              <w:jc w:val="right"/>
              <w:rPr>
                <w:rFonts w:ascii="ＭＳ Ｐ明朝" w:eastAsia="ＭＳ Ｐ明朝" w:hAnsi="ＭＳ Ｐ明朝"/>
                <w:sz w:val="24"/>
              </w:rPr>
            </w:pPr>
          </w:p>
        </w:tc>
      </w:tr>
    </w:tbl>
    <w:p w14:paraId="620770F2" w14:textId="77777777" w:rsidR="00CA463D" w:rsidRPr="00C8784B" w:rsidRDefault="00CA463D" w:rsidP="00CA463D">
      <w:pPr>
        <w:wordWrap w:val="0"/>
        <w:spacing w:before="160" w:after="160"/>
        <w:jc w:val="right"/>
        <w:rPr>
          <w:rFonts w:ascii="ＭＳ Ｐ明朝" w:eastAsia="ＭＳ Ｐ明朝" w:hAnsi="ＭＳ Ｐ明朝"/>
          <w:sz w:val="24"/>
        </w:rPr>
      </w:pPr>
      <w:r w:rsidRPr="00C8784B">
        <w:rPr>
          <w:rFonts w:ascii="ＭＳ Ｐ明朝" w:eastAsia="ＭＳ Ｐ明朝" w:hAnsi="ＭＳ Ｐ明朝"/>
          <w:sz w:val="32"/>
        </w:rPr>
        <w:br w:type="page"/>
      </w:r>
      <w:r w:rsidRPr="00C8784B">
        <w:rPr>
          <w:rFonts w:ascii="ＭＳ Ｐ明朝" w:eastAsia="ＭＳ Ｐ明朝" w:hAnsi="ＭＳ Ｐ明朝" w:hint="eastAsia"/>
          <w:sz w:val="24"/>
          <w:u w:val="single"/>
        </w:rPr>
        <w:lastRenderedPageBreak/>
        <w:t xml:space="preserve">商号又は名称　　　　　　　　　　　　　　　　　</w:t>
      </w:r>
    </w:p>
    <w:tbl>
      <w:tblPr>
        <w:tblW w:w="13540" w:type="dxa"/>
        <w:tblInd w:w="-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gridCol w:w="1800"/>
        <w:gridCol w:w="5940"/>
        <w:gridCol w:w="5080"/>
      </w:tblGrid>
      <w:tr w:rsidR="00CA463D" w:rsidRPr="00C8784B" w14:paraId="61C3BC28" w14:textId="77777777" w:rsidTr="00CA463D">
        <w:trPr>
          <w:cantSplit/>
        </w:trPr>
        <w:tc>
          <w:tcPr>
            <w:tcW w:w="720" w:type="dxa"/>
          </w:tcPr>
          <w:p w14:paraId="5284DB8A" w14:textId="77777777" w:rsidR="00CA463D" w:rsidRPr="00C8784B" w:rsidRDefault="00CA463D" w:rsidP="0051559A">
            <w:pPr>
              <w:spacing w:before="120" w:after="120"/>
              <w:jc w:val="distribute"/>
              <w:rPr>
                <w:rFonts w:ascii="ＭＳ Ｐ明朝" w:eastAsia="ＭＳ Ｐ明朝" w:hAnsi="ＭＳ Ｐ明朝"/>
              </w:rPr>
            </w:pPr>
            <w:r w:rsidRPr="00C8784B">
              <w:rPr>
                <w:rFonts w:ascii="ＭＳ Ｐ明朝" w:eastAsia="ＭＳ Ｐ明朝" w:hAnsi="ＭＳ Ｐ明朝" w:hint="eastAsia"/>
              </w:rPr>
              <w:t>番号</w:t>
            </w:r>
          </w:p>
        </w:tc>
        <w:tc>
          <w:tcPr>
            <w:tcW w:w="1800" w:type="dxa"/>
          </w:tcPr>
          <w:p w14:paraId="4DE71EFD" w14:textId="77777777" w:rsidR="00CA463D" w:rsidRPr="00C8784B" w:rsidRDefault="00CA463D" w:rsidP="0051559A">
            <w:pPr>
              <w:spacing w:before="120" w:after="120"/>
              <w:ind w:left="113" w:right="113"/>
              <w:jc w:val="distribute"/>
              <w:rPr>
                <w:rFonts w:ascii="ＭＳ Ｐ明朝" w:eastAsia="ＭＳ Ｐ明朝" w:hAnsi="ＭＳ Ｐ明朝"/>
              </w:rPr>
            </w:pPr>
            <w:r w:rsidRPr="00C8784B">
              <w:rPr>
                <w:rFonts w:ascii="ＭＳ Ｐ明朝" w:eastAsia="ＭＳ Ｐ明朝" w:hAnsi="ＭＳ Ｐ明朝" w:hint="eastAsia"/>
              </w:rPr>
              <w:t>仕様書ページ</w:t>
            </w:r>
          </w:p>
        </w:tc>
        <w:tc>
          <w:tcPr>
            <w:tcW w:w="5940" w:type="dxa"/>
            <w:tcBorders>
              <w:right w:val="single" w:sz="6" w:space="0" w:color="auto"/>
            </w:tcBorders>
          </w:tcPr>
          <w:p w14:paraId="369CB24B" w14:textId="77777777" w:rsidR="00CA463D" w:rsidRPr="00C8784B" w:rsidRDefault="00CA463D" w:rsidP="0051559A">
            <w:pPr>
              <w:spacing w:before="120" w:after="120"/>
              <w:ind w:left="1161" w:right="1341"/>
              <w:jc w:val="distribute"/>
              <w:rPr>
                <w:rFonts w:ascii="ＭＳ Ｐ明朝" w:eastAsia="ＭＳ Ｐ明朝" w:hAnsi="ＭＳ Ｐ明朝"/>
              </w:rPr>
            </w:pPr>
            <w:r w:rsidRPr="00C8784B">
              <w:rPr>
                <w:rFonts w:ascii="ＭＳ Ｐ明朝" w:eastAsia="ＭＳ Ｐ明朝" w:hAnsi="ＭＳ Ｐ明朝" w:hint="eastAsia"/>
              </w:rPr>
              <w:t>質疑事項</w:t>
            </w:r>
          </w:p>
        </w:tc>
        <w:tc>
          <w:tcPr>
            <w:tcW w:w="5080" w:type="dxa"/>
            <w:tcBorders>
              <w:left w:val="single" w:sz="6" w:space="0" w:color="auto"/>
              <w:right w:val="single" w:sz="6" w:space="0" w:color="auto"/>
            </w:tcBorders>
          </w:tcPr>
          <w:p w14:paraId="3470ADAE" w14:textId="77777777" w:rsidR="00CA463D" w:rsidRPr="00C8784B" w:rsidRDefault="00CA463D" w:rsidP="0051559A">
            <w:pPr>
              <w:spacing w:before="120" w:after="120"/>
              <w:ind w:left="1521" w:right="1341"/>
              <w:jc w:val="distribute"/>
              <w:rPr>
                <w:rFonts w:ascii="ＭＳ Ｐ明朝" w:eastAsia="ＭＳ Ｐ明朝" w:hAnsi="ＭＳ Ｐ明朝"/>
              </w:rPr>
            </w:pPr>
            <w:r w:rsidRPr="00C8784B">
              <w:rPr>
                <w:rFonts w:ascii="ＭＳ Ｐ明朝" w:eastAsia="ＭＳ Ｐ明朝" w:hAnsi="ＭＳ Ｐ明朝" w:hint="eastAsia"/>
              </w:rPr>
              <w:t>回答</w:t>
            </w:r>
          </w:p>
        </w:tc>
      </w:tr>
      <w:tr w:rsidR="00CA463D" w:rsidRPr="00C8784B" w14:paraId="3A275B64" w14:textId="77777777" w:rsidTr="00CA463D">
        <w:trPr>
          <w:cantSplit/>
        </w:trPr>
        <w:tc>
          <w:tcPr>
            <w:tcW w:w="720" w:type="dxa"/>
            <w:tcBorders>
              <w:bottom w:val="nil"/>
            </w:tcBorders>
          </w:tcPr>
          <w:p w14:paraId="2D164378" w14:textId="77777777" w:rsidR="00CA463D" w:rsidRPr="00C8784B" w:rsidRDefault="00CA463D" w:rsidP="0051559A">
            <w:pPr>
              <w:spacing w:before="60" w:after="60"/>
              <w:rPr>
                <w:rFonts w:ascii="ＭＳ Ｐ明朝" w:eastAsia="ＭＳ Ｐ明朝" w:hAnsi="ＭＳ Ｐ明朝"/>
                <w:sz w:val="32"/>
              </w:rPr>
            </w:pPr>
          </w:p>
        </w:tc>
        <w:tc>
          <w:tcPr>
            <w:tcW w:w="1800" w:type="dxa"/>
            <w:tcBorders>
              <w:bottom w:val="nil"/>
            </w:tcBorders>
          </w:tcPr>
          <w:p w14:paraId="4A270C83" w14:textId="77777777" w:rsidR="00CA463D" w:rsidRPr="00C8784B" w:rsidRDefault="00CA463D" w:rsidP="0051559A">
            <w:pPr>
              <w:spacing w:before="60" w:after="60"/>
              <w:rPr>
                <w:rFonts w:ascii="ＭＳ Ｐ明朝" w:eastAsia="ＭＳ Ｐ明朝" w:hAnsi="ＭＳ Ｐ明朝"/>
                <w:sz w:val="32"/>
              </w:rPr>
            </w:pPr>
          </w:p>
        </w:tc>
        <w:tc>
          <w:tcPr>
            <w:tcW w:w="5940" w:type="dxa"/>
            <w:tcBorders>
              <w:bottom w:val="dotted" w:sz="6" w:space="0" w:color="auto"/>
              <w:right w:val="single" w:sz="6" w:space="0" w:color="auto"/>
            </w:tcBorders>
          </w:tcPr>
          <w:p w14:paraId="5717E716" w14:textId="77777777" w:rsidR="00CA463D" w:rsidRPr="00C8784B" w:rsidRDefault="00CA463D" w:rsidP="0051559A">
            <w:pPr>
              <w:spacing w:before="60" w:after="60"/>
              <w:rPr>
                <w:rFonts w:ascii="ＭＳ Ｐ明朝" w:eastAsia="ＭＳ Ｐ明朝" w:hAnsi="ＭＳ Ｐ明朝"/>
                <w:sz w:val="32"/>
              </w:rPr>
            </w:pPr>
          </w:p>
        </w:tc>
        <w:tc>
          <w:tcPr>
            <w:tcW w:w="5080" w:type="dxa"/>
            <w:tcBorders>
              <w:left w:val="single" w:sz="6" w:space="0" w:color="auto"/>
              <w:bottom w:val="dotted" w:sz="6" w:space="0" w:color="auto"/>
              <w:right w:val="single" w:sz="6" w:space="0" w:color="auto"/>
            </w:tcBorders>
          </w:tcPr>
          <w:p w14:paraId="4B092D9A"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772BF881" w14:textId="77777777" w:rsidTr="00CA463D">
        <w:trPr>
          <w:cantSplit/>
        </w:trPr>
        <w:tc>
          <w:tcPr>
            <w:tcW w:w="720" w:type="dxa"/>
            <w:tcBorders>
              <w:top w:val="nil"/>
              <w:bottom w:val="nil"/>
            </w:tcBorders>
          </w:tcPr>
          <w:p w14:paraId="12E9DB21"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308845A0"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76E3CD49"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1C475246"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571C4B13" w14:textId="77777777" w:rsidTr="00CA463D">
        <w:trPr>
          <w:cantSplit/>
        </w:trPr>
        <w:tc>
          <w:tcPr>
            <w:tcW w:w="720" w:type="dxa"/>
            <w:tcBorders>
              <w:top w:val="nil"/>
              <w:bottom w:val="nil"/>
            </w:tcBorders>
          </w:tcPr>
          <w:p w14:paraId="6CE96C17"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51E498AE"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49C21B75"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36A445F3"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523C2E35" w14:textId="77777777" w:rsidTr="00CA463D">
        <w:trPr>
          <w:cantSplit/>
        </w:trPr>
        <w:tc>
          <w:tcPr>
            <w:tcW w:w="720" w:type="dxa"/>
            <w:tcBorders>
              <w:top w:val="nil"/>
              <w:bottom w:val="nil"/>
            </w:tcBorders>
          </w:tcPr>
          <w:p w14:paraId="737902E6"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04711A15"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02025A18"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2F47029E"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0EF0A86" w14:textId="77777777" w:rsidTr="00CA463D">
        <w:trPr>
          <w:cantSplit/>
        </w:trPr>
        <w:tc>
          <w:tcPr>
            <w:tcW w:w="720" w:type="dxa"/>
            <w:tcBorders>
              <w:top w:val="nil"/>
              <w:bottom w:val="nil"/>
            </w:tcBorders>
          </w:tcPr>
          <w:p w14:paraId="69C58AAE"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5A6636D6"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1E5292BA"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60D39B05"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C22DA3F" w14:textId="77777777" w:rsidTr="00CA463D">
        <w:trPr>
          <w:cantSplit/>
        </w:trPr>
        <w:tc>
          <w:tcPr>
            <w:tcW w:w="720" w:type="dxa"/>
            <w:tcBorders>
              <w:top w:val="nil"/>
              <w:bottom w:val="nil"/>
            </w:tcBorders>
          </w:tcPr>
          <w:p w14:paraId="5D738C3F"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34D8375C"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65D0A288"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0FF81AA5"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27E15685" w14:textId="77777777" w:rsidTr="00CA463D">
        <w:trPr>
          <w:cantSplit/>
        </w:trPr>
        <w:tc>
          <w:tcPr>
            <w:tcW w:w="720" w:type="dxa"/>
            <w:tcBorders>
              <w:top w:val="nil"/>
              <w:bottom w:val="nil"/>
            </w:tcBorders>
          </w:tcPr>
          <w:p w14:paraId="201B8678"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5B026C6E"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070692B4"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2236B598"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4B4814D" w14:textId="77777777" w:rsidTr="00CA463D">
        <w:trPr>
          <w:cantSplit/>
        </w:trPr>
        <w:tc>
          <w:tcPr>
            <w:tcW w:w="720" w:type="dxa"/>
            <w:tcBorders>
              <w:top w:val="nil"/>
              <w:bottom w:val="nil"/>
            </w:tcBorders>
          </w:tcPr>
          <w:p w14:paraId="0AC0FF0A"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2904EA7E"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3CA49EAB"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1267D71F"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053014FE" w14:textId="77777777" w:rsidTr="00CA463D">
        <w:trPr>
          <w:cantSplit/>
        </w:trPr>
        <w:tc>
          <w:tcPr>
            <w:tcW w:w="720" w:type="dxa"/>
            <w:tcBorders>
              <w:top w:val="nil"/>
              <w:bottom w:val="nil"/>
            </w:tcBorders>
          </w:tcPr>
          <w:p w14:paraId="0BD133ED"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73C1D37A"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6DDADAFD"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00101CDE"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70069A02" w14:textId="77777777" w:rsidTr="00CA463D">
        <w:trPr>
          <w:cantSplit/>
        </w:trPr>
        <w:tc>
          <w:tcPr>
            <w:tcW w:w="720" w:type="dxa"/>
            <w:tcBorders>
              <w:top w:val="nil"/>
              <w:bottom w:val="nil"/>
            </w:tcBorders>
          </w:tcPr>
          <w:p w14:paraId="20A20B6D"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039D09BF"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3A8B87AE"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15E0E6E5"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986EE25" w14:textId="77777777" w:rsidTr="00CA463D">
        <w:trPr>
          <w:cantSplit/>
        </w:trPr>
        <w:tc>
          <w:tcPr>
            <w:tcW w:w="720" w:type="dxa"/>
            <w:tcBorders>
              <w:top w:val="nil"/>
              <w:bottom w:val="nil"/>
            </w:tcBorders>
          </w:tcPr>
          <w:p w14:paraId="484F2F1E"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20CF7D6C"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530B64CF"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77274B76"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60BDD693" w14:textId="77777777" w:rsidTr="00CA463D">
        <w:trPr>
          <w:cantSplit/>
        </w:trPr>
        <w:tc>
          <w:tcPr>
            <w:tcW w:w="720" w:type="dxa"/>
            <w:tcBorders>
              <w:top w:val="nil"/>
              <w:bottom w:val="nil"/>
            </w:tcBorders>
          </w:tcPr>
          <w:p w14:paraId="086ADA16"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063D2CE7"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73F04227"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6326C0C3"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5722A910" w14:textId="77777777" w:rsidTr="00CA463D">
        <w:trPr>
          <w:cantSplit/>
        </w:trPr>
        <w:tc>
          <w:tcPr>
            <w:tcW w:w="720" w:type="dxa"/>
            <w:tcBorders>
              <w:top w:val="nil"/>
              <w:bottom w:val="nil"/>
            </w:tcBorders>
          </w:tcPr>
          <w:p w14:paraId="6DDDA828"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6B88EFCE"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7F64939D"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507FEFE3"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7C2A282" w14:textId="77777777" w:rsidTr="00CA463D">
        <w:trPr>
          <w:cantSplit/>
        </w:trPr>
        <w:tc>
          <w:tcPr>
            <w:tcW w:w="720" w:type="dxa"/>
            <w:tcBorders>
              <w:top w:val="nil"/>
            </w:tcBorders>
          </w:tcPr>
          <w:p w14:paraId="67BC9D3B"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tcBorders>
          </w:tcPr>
          <w:p w14:paraId="49E8D925"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right w:val="single" w:sz="6" w:space="0" w:color="auto"/>
            </w:tcBorders>
          </w:tcPr>
          <w:p w14:paraId="04DF2BD3"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right w:val="single" w:sz="6" w:space="0" w:color="auto"/>
            </w:tcBorders>
          </w:tcPr>
          <w:p w14:paraId="00A0E6CB" w14:textId="77777777" w:rsidR="00CA463D" w:rsidRPr="00C8784B" w:rsidRDefault="00CA463D" w:rsidP="0051559A">
            <w:pPr>
              <w:spacing w:before="60" w:after="60"/>
              <w:rPr>
                <w:rFonts w:ascii="ＭＳ Ｐ明朝" w:eastAsia="ＭＳ Ｐ明朝" w:hAnsi="ＭＳ Ｐ明朝"/>
                <w:sz w:val="32"/>
              </w:rPr>
            </w:pPr>
          </w:p>
        </w:tc>
      </w:tr>
    </w:tbl>
    <w:p w14:paraId="40E127E0" w14:textId="77777777" w:rsidR="00CA463D" w:rsidRPr="00C8784B" w:rsidRDefault="00CA463D" w:rsidP="00CA463D">
      <w:pPr>
        <w:tabs>
          <w:tab w:val="left" w:pos="709"/>
        </w:tabs>
        <w:rPr>
          <w:rFonts w:ascii="ＭＳ Ｐ明朝" w:eastAsia="ＭＳ Ｐ明朝" w:hAnsi="ＭＳ Ｐ明朝"/>
        </w:rPr>
      </w:pPr>
    </w:p>
    <w:p w14:paraId="7DEBD279" w14:textId="4541F91F" w:rsidR="007E0944" w:rsidRPr="0088077A" w:rsidRDefault="007E0944" w:rsidP="0088077A">
      <w:pPr>
        <w:spacing w:beforeLines="50" w:before="120"/>
        <w:ind w:left="510"/>
        <w:rPr>
          <w:rFonts w:ascii="ＭＳ Ｐ明朝" w:eastAsia="ＭＳ Ｐ明朝" w:hAnsi="ＭＳ Ｐ明朝"/>
          <w:szCs w:val="22"/>
        </w:rPr>
      </w:pPr>
    </w:p>
    <w:sectPr w:rsidR="007E0944" w:rsidRPr="0088077A" w:rsidSect="00CA463D">
      <w:headerReference w:type="default" r:id="rId9"/>
      <w:pgSz w:w="16839" w:h="11906" w:orient="landscape"/>
      <w:pgMar w:top="1260" w:right="1797" w:bottom="1179" w:left="1701" w:header="851" w:footer="3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942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87F00"/>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6EF"/>
    <w:rsid w:val="00743D28"/>
    <w:rsid w:val="00744EAB"/>
    <w:rsid w:val="007479DE"/>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A5BF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03B06"/>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463D"/>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13CFE"/>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04E8"/>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9425">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39617D-9641-4B81-8D1B-C4C5B1629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32</Words>
  <Characters>188</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13</cp:revision>
  <cp:lastPrinted>2024-10-07T05:48:00Z</cp:lastPrinted>
  <dcterms:created xsi:type="dcterms:W3CDTF">2024-10-07T05:38:00Z</dcterms:created>
  <dcterms:modified xsi:type="dcterms:W3CDTF">2025-09-10T00:32:00Z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